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02367" w14:textId="77777777" w:rsidR="0015676E" w:rsidRPr="00CE35B5" w:rsidRDefault="00000000">
      <w:pPr>
        <w:pStyle w:val="Nagwek1"/>
        <w:rPr>
          <w:lang w:val="pl-PL"/>
        </w:rPr>
      </w:pPr>
      <w:r w:rsidRPr="00CE35B5">
        <w:rPr>
          <w:lang w:val="pl-PL"/>
        </w:rPr>
        <w:t>Arkusz ćwiczeń: Czy to jest bezpieczne?</w:t>
      </w:r>
    </w:p>
    <w:p w14:paraId="670ADEC3" w14:textId="77777777" w:rsidR="0015676E" w:rsidRPr="00CE35B5" w:rsidRDefault="00000000">
      <w:pPr>
        <w:rPr>
          <w:lang w:val="pl-PL"/>
        </w:rPr>
      </w:pPr>
      <w:r w:rsidRPr="00CE35B5">
        <w:rPr>
          <w:lang w:val="pl-PL"/>
        </w:rPr>
        <w:t>W poniższym arkuszu znajdują się przykłady e-maili i stron internetowych. Twoim zadaniem jest przeanalizowanie każdego z nich i wskazanie podejrzanych elementów. Pod każdym przykładem znajduje się miejsce na Twoją analizę.</w:t>
      </w:r>
    </w:p>
    <w:p w14:paraId="2710CF75" w14:textId="77777777" w:rsidR="0015676E" w:rsidRPr="00CE35B5" w:rsidRDefault="00000000">
      <w:pPr>
        <w:pStyle w:val="Nagwek2"/>
        <w:rPr>
          <w:lang w:val="pl-PL"/>
        </w:rPr>
      </w:pPr>
      <w:r w:rsidRPr="00CE35B5">
        <w:rPr>
          <w:lang w:val="pl-PL"/>
        </w:rPr>
        <w:t>Przykład 1: E-mail od "banku"</w:t>
      </w:r>
    </w:p>
    <w:p w14:paraId="18B2318B" w14:textId="0AE65C85" w:rsidR="005A1CBE" w:rsidRDefault="00000000">
      <w:pPr>
        <w:rPr>
          <w:lang w:val="pl-PL"/>
        </w:rPr>
      </w:pPr>
      <w:r w:rsidRPr="00CE35B5">
        <w:rPr>
          <w:lang w:val="pl-PL"/>
        </w:rPr>
        <w:t>Od: support@bank-secure.com</w:t>
      </w:r>
      <w:r w:rsidRPr="00CE35B5">
        <w:rPr>
          <w:lang w:val="pl-PL"/>
        </w:rPr>
        <w:br/>
        <w:t>Do: Użytkownik</w:t>
      </w:r>
      <w:r w:rsidRPr="00CE35B5">
        <w:rPr>
          <w:lang w:val="pl-PL"/>
        </w:rPr>
        <w:br/>
        <w:t>Temat: Pilne! Zablokowanie konta bankowego</w:t>
      </w:r>
      <w:r w:rsidRPr="00CE35B5">
        <w:rPr>
          <w:lang w:val="pl-PL"/>
        </w:rPr>
        <w:br/>
      </w:r>
      <w:r w:rsidRPr="00CE35B5">
        <w:rPr>
          <w:lang w:val="pl-PL"/>
        </w:rPr>
        <w:br/>
        <w:t>Drogi Kliencie,</w:t>
      </w:r>
      <w:r w:rsidRPr="00CE35B5">
        <w:rPr>
          <w:lang w:val="pl-PL"/>
        </w:rPr>
        <w:br/>
        <w:t>Wykryliśmy podejrzane logowanie do Twojego konta. Aby zapobiec zablokowaniu, prosimy o natychmiastowe zalogowanie się i zweryfikowanie swojej tożsamości, klikając w poniższy link:</w:t>
      </w:r>
      <w:r w:rsidRPr="00CE35B5">
        <w:rPr>
          <w:lang w:val="pl-PL"/>
        </w:rPr>
        <w:br/>
      </w:r>
      <w:r>
        <w:t>👉</w:t>
      </w:r>
      <w:r w:rsidRPr="00CE35B5">
        <w:rPr>
          <w:lang w:val="pl-PL"/>
        </w:rPr>
        <w:t xml:space="preserve"> </w:t>
      </w:r>
      <w:hyperlink r:id="rId6" w:history="1">
        <w:r w:rsidR="005A1CBE" w:rsidRPr="005A1CBE">
          <w:rPr>
            <w:rStyle w:val="Hipercze"/>
            <w:lang w:val="pl-PL"/>
          </w:rPr>
          <w:t>Kliknij tutaj, aby odblokować konto</w:t>
        </w:r>
      </w:hyperlink>
    </w:p>
    <w:p w14:paraId="4AF39591" w14:textId="72123F88" w:rsidR="0015676E" w:rsidRPr="00CE35B5" w:rsidRDefault="00000000">
      <w:pPr>
        <w:rPr>
          <w:lang w:val="pl-PL"/>
        </w:rPr>
      </w:pPr>
      <w:r w:rsidRPr="00CE35B5">
        <w:rPr>
          <w:lang w:val="pl-PL"/>
        </w:rPr>
        <w:br/>
        <w:t>Jeśli nie podejmiesz działań w ciągu 24 godzin, Twoje konto zostanie zamrożone.</w:t>
      </w:r>
      <w:r w:rsidRPr="00CE35B5">
        <w:rPr>
          <w:lang w:val="pl-PL"/>
        </w:rPr>
        <w:br/>
        <w:t>Dziękujemy,</w:t>
      </w:r>
      <w:r w:rsidRPr="00CE35B5">
        <w:rPr>
          <w:lang w:val="pl-PL"/>
        </w:rPr>
        <w:br/>
        <w:t>Zespół Bezpieczeństwa Banku</w:t>
      </w:r>
    </w:p>
    <w:p w14:paraId="7DBDC240" w14:textId="77777777" w:rsidR="0015676E" w:rsidRDefault="00000000">
      <w:pPr>
        <w:rPr>
          <w:lang w:val="pl-PL"/>
        </w:rPr>
      </w:pPr>
      <w:r w:rsidRPr="00CE35B5">
        <w:rPr>
          <w:lang w:val="pl-PL"/>
        </w:rPr>
        <w:br/>
      </w:r>
      <w:r>
        <w:t>🔍</w:t>
      </w:r>
      <w:r w:rsidRPr="00CE35B5">
        <w:rPr>
          <w:lang w:val="pl-PL"/>
        </w:rPr>
        <w:t xml:space="preserve"> Twoja analiza (wypisz podejrzane elementy):</w:t>
      </w:r>
    </w:p>
    <w:p w14:paraId="7196EFD0" w14:textId="77777777" w:rsidR="004C6DE4" w:rsidRPr="00CE35B5" w:rsidRDefault="004C6DE4">
      <w:pPr>
        <w:rPr>
          <w:lang w:val="pl-PL"/>
        </w:rPr>
      </w:pPr>
    </w:p>
    <w:p w14:paraId="73D204A3" w14:textId="3A044F35" w:rsidR="0015676E" w:rsidRPr="00CE35B5" w:rsidRDefault="00000000" w:rsidP="00CE35B5">
      <w:pPr>
        <w:pStyle w:val="Akapitzlist"/>
        <w:numPr>
          <w:ilvl w:val="0"/>
          <w:numId w:val="10"/>
        </w:numPr>
        <w:rPr>
          <w:lang w:val="pl-PL"/>
        </w:rPr>
      </w:pPr>
      <w:r w:rsidRPr="00CE35B5">
        <w:rPr>
          <w:lang w:val="pl-PL"/>
        </w:rPr>
        <w:t>.............................................................</w:t>
      </w:r>
    </w:p>
    <w:p w14:paraId="61C76897" w14:textId="77777777" w:rsidR="00CE35B5" w:rsidRPr="00CE35B5" w:rsidRDefault="00CE35B5" w:rsidP="00CE35B5">
      <w:pPr>
        <w:rPr>
          <w:lang w:val="pl-PL"/>
        </w:rPr>
      </w:pPr>
    </w:p>
    <w:p w14:paraId="5B08D6ED" w14:textId="523354D8" w:rsidR="0015676E" w:rsidRPr="00CE35B5" w:rsidRDefault="00000000" w:rsidP="00CE35B5">
      <w:pPr>
        <w:pStyle w:val="Akapitzlist"/>
        <w:numPr>
          <w:ilvl w:val="0"/>
          <w:numId w:val="10"/>
        </w:numPr>
        <w:rPr>
          <w:lang w:val="pl-PL"/>
        </w:rPr>
      </w:pPr>
      <w:r w:rsidRPr="00CE35B5">
        <w:rPr>
          <w:lang w:val="pl-PL"/>
        </w:rPr>
        <w:t>.............................................................</w:t>
      </w:r>
    </w:p>
    <w:p w14:paraId="1A47DE99" w14:textId="77777777" w:rsidR="00CE35B5" w:rsidRPr="00CE35B5" w:rsidRDefault="00CE35B5" w:rsidP="00CE35B5">
      <w:pPr>
        <w:rPr>
          <w:lang w:val="pl-PL"/>
        </w:rPr>
      </w:pPr>
    </w:p>
    <w:p w14:paraId="7D2A29B8" w14:textId="43EDA473" w:rsidR="0015676E" w:rsidRPr="00CE35B5" w:rsidRDefault="00000000" w:rsidP="00CE35B5">
      <w:pPr>
        <w:pStyle w:val="Akapitzlist"/>
        <w:numPr>
          <w:ilvl w:val="0"/>
          <w:numId w:val="10"/>
        </w:numPr>
        <w:rPr>
          <w:lang w:val="pl-PL"/>
        </w:rPr>
      </w:pPr>
      <w:r w:rsidRPr="00CE35B5">
        <w:rPr>
          <w:lang w:val="pl-PL"/>
        </w:rPr>
        <w:t>.............................................................</w:t>
      </w:r>
    </w:p>
    <w:p w14:paraId="61B6FBFB" w14:textId="77777777" w:rsidR="00CE35B5" w:rsidRPr="00CE35B5" w:rsidRDefault="00CE35B5" w:rsidP="00CE35B5">
      <w:pPr>
        <w:rPr>
          <w:lang w:val="pl-PL"/>
        </w:rPr>
      </w:pPr>
    </w:p>
    <w:p w14:paraId="2FB336C3" w14:textId="77777777" w:rsidR="00CE35B5" w:rsidRDefault="00CE35B5">
      <w:pPr>
        <w:rPr>
          <w:lang w:val="pl-PL"/>
        </w:rPr>
      </w:pPr>
    </w:p>
    <w:p w14:paraId="414ABBF0" w14:textId="77777777" w:rsidR="00CE35B5" w:rsidRDefault="00CE35B5">
      <w:pPr>
        <w:rPr>
          <w:lang w:val="pl-PL"/>
        </w:rPr>
      </w:pPr>
    </w:p>
    <w:p w14:paraId="320401C4" w14:textId="77777777" w:rsidR="00CE35B5" w:rsidRDefault="00CE35B5">
      <w:pPr>
        <w:rPr>
          <w:lang w:val="pl-PL"/>
        </w:rPr>
      </w:pPr>
    </w:p>
    <w:p w14:paraId="330E2017" w14:textId="77777777" w:rsidR="00CE35B5" w:rsidRDefault="00CE35B5">
      <w:pPr>
        <w:rPr>
          <w:lang w:val="pl-PL"/>
        </w:rPr>
      </w:pPr>
    </w:p>
    <w:p w14:paraId="558F8010" w14:textId="77777777" w:rsidR="0015676E" w:rsidRPr="00CE35B5" w:rsidRDefault="00000000">
      <w:pPr>
        <w:pStyle w:val="Nagwek2"/>
        <w:rPr>
          <w:lang w:val="pl-PL"/>
        </w:rPr>
      </w:pPr>
      <w:r w:rsidRPr="00CE35B5">
        <w:rPr>
          <w:lang w:val="pl-PL"/>
        </w:rPr>
        <w:lastRenderedPageBreak/>
        <w:t>Przykład 2: Fałszywa strona logowania</w:t>
      </w:r>
    </w:p>
    <w:p w14:paraId="7D30C857" w14:textId="77777777" w:rsidR="0015676E" w:rsidRPr="00CE35B5" w:rsidRDefault="00000000">
      <w:pPr>
        <w:rPr>
          <w:lang w:val="pl-PL"/>
        </w:rPr>
      </w:pPr>
      <w:r w:rsidRPr="00CE35B5">
        <w:rPr>
          <w:lang w:val="pl-PL"/>
        </w:rPr>
        <w:t>Adres URL: http://www.paypall-security.com/login</w:t>
      </w:r>
      <w:r w:rsidRPr="00CE35B5">
        <w:rPr>
          <w:lang w:val="pl-PL"/>
        </w:rPr>
        <w:br/>
        <w:t>Strona wygląda jak oryginalna strona PayPal, ale ma kilka podejrzanych elementów:</w:t>
      </w:r>
      <w:r w:rsidRPr="00CE35B5">
        <w:rPr>
          <w:lang w:val="pl-PL"/>
        </w:rPr>
        <w:br/>
        <w:t>• Prosi o podanie pełnych danych karty kredytowej.</w:t>
      </w:r>
      <w:r w:rsidRPr="00CE35B5">
        <w:rPr>
          <w:lang w:val="pl-PL"/>
        </w:rPr>
        <w:br/>
        <w:t>• Nie ma certyfikatu SSL (brak 'https' w adresie).</w:t>
      </w:r>
      <w:r w:rsidRPr="00CE35B5">
        <w:rPr>
          <w:lang w:val="pl-PL"/>
        </w:rPr>
        <w:br/>
        <w:t>• Używa adresu podobnego do prawdziwego, ale nie jest to oficjalny PayPal.</w:t>
      </w:r>
      <w:r w:rsidRPr="00CE35B5">
        <w:rPr>
          <w:lang w:val="pl-PL"/>
        </w:rPr>
        <w:br/>
      </w:r>
    </w:p>
    <w:p w14:paraId="5382AC56" w14:textId="77777777" w:rsidR="0015676E" w:rsidRDefault="00000000">
      <w:pPr>
        <w:rPr>
          <w:lang w:val="pl-PL"/>
        </w:rPr>
      </w:pPr>
      <w:r w:rsidRPr="00CE35B5">
        <w:rPr>
          <w:lang w:val="pl-PL"/>
        </w:rPr>
        <w:br/>
      </w:r>
      <w:r>
        <w:t>🔍</w:t>
      </w:r>
      <w:r w:rsidRPr="00CE35B5">
        <w:rPr>
          <w:lang w:val="pl-PL"/>
        </w:rPr>
        <w:t xml:space="preserve"> Twoja analiza (wypisz podejrzane elementy):</w:t>
      </w:r>
    </w:p>
    <w:p w14:paraId="7C838C02" w14:textId="77777777" w:rsidR="004C6DE4" w:rsidRPr="00CE35B5" w:rsidRDefault="004C6DE4">
      <w:pPr>
        <w:rPr>
          <w:lang w:val="pl-PL"/>
        </w:rPr>
      </w:pPr>
    </w:p>
    <w:p w14:paraId="571A4D76" w14:textId="18EA4BF5" w:rsidR="0015676E" w:rsidRPr="004C6DE4" w:rsidRDefault="00000000" w:rsidP="004C6DE4">
      <w:pPr>
        <w:pStyle w:val="Akapitzlist"/>
        <w:numPr>
          <w:ilvl w:val="0"/>
          <w:numId w:val="11"/>
        </w:numPr>
        <w:rPr>
          <w:lang w:val="pl-PL"/>
        </w:rPr>
      </w:pPr>
      <w:r w:rsidRPr="004C6DE4">
        <w:rPr>
          <w:lang w:val="pl-PL"/>
        </w:rPr>
        <w:t>.............................................................</w:t>
      </w:r>
    </w:p>
    <w:p w14:paraId="3A9C4AB1" w14:textId="77777777" w:rsidR="004C6DE4" w:rsidRPr="004C6DE4" w:rsidRDefault="004C6DE4" w:rsidP="004C6DE4">
      <w:pPr>
        <w:rPr>
          <w:lang w:val="pl-PL"/>
        </w:rPr>
      </w:pPr>
    </w:p>
    <w:p w14:paraId="271A8920" w14:textId="3EF94FEE" w:rsidR="0015676E" w:rsidRPr="004C6DE4" w:rsidRDefault="00000000" w:rsidP="004C6DE4">
      <w:pPr>
        <w:pStyle w:val="Akapitzlist"/>
        <w:numPr>
          <w:ilvl w:val="0"/>
          <w:numId w:val="11"/>
        </w:numPr>
        <w:rPr>
          <w:lang w:val="pl-PL"/>
        </w:rPr>
      </w:pPr>
      <w:r w:rsidRPr="004C6DE4">
        <w:rPr>
          <w:lang w:val="pl-PL"/>
        </w:rPr>
        <w:t>.............................................................</w:t>
      </w:r>
    </w:p>
    <w:p w14:paraId="7C395831" w14:textId="77777777" w:rsidR="004C6DE4" w:rsidRPr="004C6DE4" w:rsidRDefault="004C6DE4" w:rsidP="004C6DE4">
      <w:pPr>
        <w:rPr>
          <w:lang w:val="pl-PL"/>
        </w:rPr>
      </w:pPr>
    </w:p>
    <w:p w14:paraId="400B619F" w14:textId="5AFF6185" w:rsidR="0015676E" w:rsidRPr="004C6DE4" w:rsidRDefault="00000000" w:rsidP="004C6DE4">
      <w:pPr>
        <w:pStyle w:val="Akapitzlist"/>
        <w:numPr>
          <w:ilvl w:val="0"/>
          <w:numId w:val="11"/>
        </w:numPr>
        <w:rPr>
          <w:lang w:val="pl-PL"/>
        </w:rPr>
      </w:pPr>
      <w:r w:rsidRPr="004C6DE4">
        <w:rPr>
          <w:lang w:val="pl-PL"/>
        </w:rPr>
        <w:t>.............................................................</w:t>
      </w:r>
    </w:p>
    <w:p w14:paraId="65ED4866" w14:textId="77777777" w:rsidR="004C6DE4" w:rsidRPr="004C6DE4" w:rsidRDefault="004C6DE4" w:rsidP="004C6DE4">
      <w:pPr>
        <w:rPr>
          <w:lang w:val="pl-PL"/>
        </w:rPr>
      </w:pPr>
    </w:p>
    <w:p w14:paraId="77E59303" w14:textId="77777777" w:rsidR="004C6DE4" w:rsidRDefault="004C6DE4">
      <w:pPr>
        <w:rPr>
          <w:lang w:val="pl-PL"/>
        </w:rPr>
      </w:pPr>
    </w:p>
    <w:p w14:paraId="3BF3DFA5" w14:textId="77777777" w:rsidR="004C6DE4" w:rsidRDefault="004C6DE4">
      <w:pPr>
        <w:rPr>
          <w:lang w:val="pl-PL"/>
        </w:rPr>
      </w:pPr>
    </w:p>
    <w:p w14:paraId="0BBA5D15" w14:textId="77777777" w:rsidR="004C6DE4" w:rsidRDefault="004C6DE4">
      <w:pPr>
        <w:rPr>
          <w:lang w:val="pl-PL"/>
        </w:rPr>
      </w:pPr>
    </w:p>
    <w:p w14:paraId="76F6AF25" w14:textId="77777777" w:rsidR="004C6DE4" w:rsidRDefault="004C6DE4">
      <w:pPr>
        <w:rPr>
          <w:lang w:val="pl-PL"/>
        </w:rPr>
      </w:pPr>
    </w:p>
    <w:p w14:paraId="41C7F861" w14:textId="77777777" w:rsidR="004C6DE4" w:rsidRDefault="004C6DE4">
      <w:pPr>
        <w:rPr>
          <w:lang w:val="pl-PL"/>
        </w:rPr>
      </w:pPr>
    </w:p>
    <w:p w14:paraId="54C8C032" w14:textId="77777777" w:rsidR="004C6DE4" w:rsidRDefault="004C6DE4">
      <w:pPr>
        <w:rPr>
          <w:lang w:val="pl-PL"/>
        </w:rPr>
      </w:pPr>
    </w:p>
    <w:p w14:paraId="7F0AA295" w14:textId="77777777" w:rsidR="004C6DE4" w:rsidRDefault="004C6DE4">
      <w:pPr>
        <w:rPr>
          <w:lang w:val="pl-PL"/>
        </w:rPr>
      </w:pPr>
    </w:p>
    <w:p w14:paraId="564982C0" w14:textId="77777777" w:rsidR="004C6DE4" w:rsidRDefault="004C6DE4">
      <w:pPr>
        <w:rPr>
          <w:lang w:val="pl-PL"/>
        </w:rPr>
      </w:pPr>
    </w:p>
    <w:p w14:paraId="2853F5A0" w14:textId="77777777" w:rsidR="004C6DE4" w:rsidRDefault="004C6DE4">
      <w:pPr>
        <w:rPr>
          <w:lang w:val="pl-PL"/>
        </w:rPr>
      </w:pPr>
    </w:p>
    <w:p w14:paraId="2B4C10C9" w14:textId="77777777" w:rsidR="004C6DE4" w:rsidRDefault="004C6DE4">
      <w:pPr>
        <w:rPr>
          <w:lang w:val="pl-PL"/>
        </w:rPr>
      </w:pPr>
    </w:p>
    <w:p w14:paraId="6CEC8217" w14:textId="77777777" w:rsidR="004C6DE4" w:rsidRPr="00CE35B5" w:rsidRDefault="004C6DE4">
      <w:pPr>
        <w:rPr>
          <w:lang w:val="pl-PL"/>
        </w:rPr>
      </w:pPr>
    </w:p>
    <w:p w14:paraId="0FACF82B" w14:textId="77777777" w:rsidR="0015676E" w:rsidRPr="00CE35B5" w:rsidRDefault="00000000">
      <w:pPr>
        <w:pStyle w:val="Nagwek2"/>
        <w:rPr>
          <w:lang w:val="pl-PL"/>
        </w:rPr>
      </w:pPr>
      <w:r w:rsidRPr="00CE35B5">
        <w:rPr>
          <w:lang w:val="pl-PL"/>
        </w:rPr>
        <w:lastRenderedPageBreak/>
        <w:t>Przykład 3: Fałszywy SMS o paczce</w:t>
      </w:r>
    </w:p>
    <w:p w14:paraId="79B93035" w14:textId="228BA0FA" w:rsidR="0015676E" w:rsidRPr="00CE35B5" w:rsidRDefault="00000000">
      <w:pPr>
        <w:rPr>
          <w:lang w:val="pl-PL"/>
        </w:rPr>
      </w:pPr>
      <w:r w:rsidRPr="00CE35B5">
        <w:rPr>
          <w:lang w:val="pl-PL"/>
        </w:rPr>
        <w:t>Treść SMS:</w:t>
      </w:r>
      <w:r w:rsidRPr="00CE35B5">
        <w:rPr>
          <w:lang w:val="pl-PL"/>
        </w:rPr>
        <w:br/>
      </w:r>
      <w:r w:rsidRPr="00CE35B5">
        <w:rPr>
          <w:lang w:val="pl-PL"/>
        </w:rPr>
        <w:br/>
        <w:t>Twoja paczka nr 123456789 nie mogła zostać dostarczona z powodu braku opłaty 3,50 PLN. Aby ją odebrać, dokonaj płatności tutaj:</w:t>
      </w:r>
      <w:r w:rsidRPr="00CE35B5">
        <w:rPr>
          <w:lang w:val="pl-PL"/>
        </w:rPr>
        <w:br/>
      </w:r>
      <w:r>
        <w:t>👉</w:t>
      </w:r>
      <w:r w:rsidRPr="00CE35B5">
        <w:rPr>
          <w:lang w:val="pl-PL"/>
        </w:rPr>
        <w:t xml:space="preserve"> </w:t>
      </w:r>
      <w:r w:rsidR="002B167D" w:rsidRPr="00AF55D4">
        <w:rPr>
          <w:lang w:val="pl-PL"/>
        </w:rPr>
        <w:t>http://dhl-paczka-secure.com</w:t>
      </w:r>
      <w:r w:rsidRPr="00CE35B5">
        <w:rPr>
          <w:lang w:val="pl-PL"/>
        </w:rPr>
        <w:br/>
      </w:r>
      <w:r w:rsidRPr="00CE35B5">
        <w:rPr>
          <w:lang w:val="pl-PL"/>
        </w:rPr>
        <w:br/>
        <w:t>Jeśli nie opłacisz przesyłki w ciągu 12 godzin, zostanie ona zwrócona do nadawcy.</w:t>
      </w:r>
    </w:p>
    <w:p w14:paraId="507B4FFF" w14:textId="77777777" w:rsidR="0015676E" w:rsidRDefault="00000000">
      <w:pPr>
        <w:rPr>
          <w:lang w:val="pl-PL"/>
        </w:rPr>
      </w:pPr>
      <w:r w:rsidRPr="00CE35B5">
        <w:rPr>
          <w:lang w:val="pl-PL"/>
        </w:rPr>
        <w:br/>
      </w:r>
      <w:r>
        <w:t>🔍</w:t>
      </w:r>
      <w:r w:rsidRPr="00CE35B5">
        <w:rPr>
          <w:lang w:val="pl-PL"/>
        </w:rPr>
        <w:t xml:space="preserve"> Twoja analiza (wypisz podejrzane elementy):</w:t>
      </w:r>
    </w:p>
    <w:p w14:paraId="7E0E972B" w14:textId="77777777" w:rsidR="008A24CF" w:rsidRPr="00CE35B5" w:rsidRDefault="008A24CF">
      <w:pPr>
        <w:rPr>
          <w:lang w:val="pl-PL"/>
        </w:rPr>
      </w:pPr>
    </w:p>
    <w:p w14:paraId="25B8D576" w14:textId="16F71811" w:rsidR="0015676E" w:rsidRPr="008A24CF" w:rsidRDefault="00000000" w:rsidP="008A24CF">
      <w:pPr>
        <w:pStyle w:val="Akapitzlist"/>
        <w:numPr>
          <w:ilvl w:val="0"/>
          <w:numId w:val="12"/>
        </w:numPr>
        <w:rPr>
          <w:lang w:val="pl-PL"/>
        </w:rPr>
      </w:pPr>
      <w:r w:rsidRPr="008A24CF">
        <w:rPr>
          <w:lang w:val="pl-PL"/>
        </w:rPr>
        <w:t>.............................................................</w:t>
      </w:r>
    </w:p>
    <w:p w14:paraId="3A70DDBB" w14:textId="77777777" w:rsidR="008A24CF" w:rsidRPr="008A24CF" w:rsidRDefault="008A24CF" w:rsidP="008A24CF">
      <w:pPr>
        <w:rPr>
          <w:lang w:val="pl-PL"/>
        </w:rPr>
      </w:pPr>
    </w:p>
    <w:p w14:paraId="3EE1D1F4" w14:textId="630EAB52" w:rsidR="0015676E" w:rsidRPr="008A24CF" w:rsidRDefault="00000000" w:rsidP="008A24CF">
      <w:pPr>
        <w:pStyle w:val="Akapitzlist"/>
        <w:numPr>
          <w:ilvl w:val="0"/>
          <w:numId w:val="12"/>
        </w:numPr>
        <w:rPr>
          <w:lang w:val="pl-PL"/>
        </w:rPr>
      </w:pPr>
      <w:r w:rsidRPr="008A24CF">
        <w:rPr>
          <w:lang w:val="pl-PL"/>
        </w:rPr>
        <w:t>.............................................................</w:t>
      </w:r>
    </w:p>
    <w:p w14:paraId="5BABA610" w14:textId="77777777" w:rsidR="008A24CF" w:rsidRPr="008A24CF" w:rsidRDefault="008A24CF" w:rsidP="008A24CF">
      <w:pPr>
        <w:rPr>
          <w:lang w:val="pl-PL"/>
        </w:rPr>
      </w:pPr>
    </w:p>
    <w:p w14:paraId="78405F6B" w14:textId="2E88A6D9" w:rsidR="0015676E" w:rsidRPr="008A24CF" w:rsidRDefault="00000000" w:rsidP="008A24CF">
      <w:pPr>
        <w:pStyle w:val="Akapitzlist"/>
        <w:numPr>
          <w:ilvl w:val="0"/>
          <w:numId w:val="12"/>
        </w:numPr>
        <w:rPr>
          <w:lang w:val="pl-PL"/>
        </w:rPr>
      </w:pPr>
      <w:r w:rsidRPr="008A24CF">
        <w:rPr>
          <w:lang w:val="pl-PL"/>
        </w:rPr>
        <w:t>.............................................................</w:t>
      </w:r>
    </w:p>
    <w:p w14:paraId="6DECBFD8" w14:textId="77777777" w:rsidR="008A24CF" w:rsidRDefault="008A24CF" w:rsidP="008A24CF">
      <w:pPr>
        <w:rPr>
          <w:lang w:val="pl-PL"/>
        </w:rPr>
      </w:pPr>
    </w:p>
    <w:p w14:paraId="7DA689E8" w14:textId="77777777" w:rsidR="0074370B" w:rsidRDefault="0074370B" w:rsidP="008A24CF">
      <w:pPr>
        <w:rPr>
          <w:lang w:val="pl-PL"/>
        </w:rPr>
      </w:pPr>
    </w:p>
    <w:p w14:paraId="61814DEF" w14:textId="77777777" w:rsidR="0074370B" w:rsidRDefault="0074370B" w:rsidP="008A24CF">
      <w:pPr>
        <w:rPr>
          <w:lang w:val="pl-PL"/>
        </w:rPr>
      </w:pPr>
    </w:p>
    <w:p w14:paraId="2F7C5F41" w14:textId="77777777" w:rsidR="0074370B" w:rsidRDefault="0074370B" w:rsidP="008A24CF">
      <w:pPr>
        <w:rPr>
          <w:lang w:val="pl-PL"/>
        </w:rPr>
      </w:pPr>
    </w:p>
    <w:p w14:paraId="47337513" w14:textId="77777777" w:rsidR="0074370B" w:rsidRDefault="0074370B" w:rsidP="008A24CF">
      <w:pPr>
        <w:rPr>
          <w:lang w:val="pl-PL"/>
        </w:rPr>
      </w:pPr>
    </w:p>
    <w:p w14:paraId="722267F0" w14:textId="77777777" w:rsidR="0074370B" w:rsidRDefault="0074370B" w:rsidP="008A24CF">
      <w:pPr>
        <w:rPr>
          <w:lang w:val="pl-PL"/>
        </w:rPr>
      </w:pPr>
    </w:p>
    <w:p w14:paraId="1989CB83" w14:textId="77777777" w:rsidR="0074370B" w:rsidRDefault="0074370B" w:rsidP="008A24CF">
      <w:pPr>
        <w:rPr>
          <w:lang w:val="pl-PL"/>
        </w:rPr>
      </w:pPr>
    </w:p>
    <w:p w14:paraId="02F3D9E4" w14:textId="77777777" w:rsidR="0074370B" w:rsidRDefault="0074370B" w:rsidP="008A24CF">
      <w:pPr>
        <w:rPr>
          <w:lang w:val="pl-PL"/>
        </w:rPr>
      </w:pPr>
    </w:p>
    <w:p w14:paraId="2E8FB697" w14:textId="77777777" w:rsidR="0074370B" w:rsidRDefault="0074370B" w:rsidP="008A24CF">
      <w:pPr>
        <w:rPr>
          <w:lang w:val="pl-PL"/>
        </w:rPr>
      </w:pPr>
    </w:p>
    <w:p w14:paraId="2C973F22" w14:textId="77777777" w:rsidR="0074370B" w:rsidRDefault="0074370B" w:rsidP="008A24CF">
      <w:pPr>
        <w:rPr>
          <w:lang w:val="pl-PL"/>
        </w:rPr>
      </w:pPr>
    </w:p>
    <w:p w14:paraId="43B7F94A" w14:textId="77777777" w:rsidR="0074370B" w:rsidRDefault="0074370B" w:rsidP="008A24CF">
      <w:pPr>
        <w:rPr>
          <w:lang w:val="pl-PL"/>
        </w:rPr>
      </w:pPr>
    </w:p>
    <w:p w14:paraId="450A4428" w14:textId="77777777" w:rsidR="0074370B" w:rsidRDefault="0074370B" w:rsidP="008A24CF">
      <w:pPr>
        <w:rPr>
          <w:lang w:val="pl-PL"/>
        </w:rPr>
      </w:pPr>
    </w:p>
    <w:p w14:paraId="417DB33D" w14:textId="77777777" w:rsidR="0074370B" w:rsidRDefault="0074370B" w:rsidP="008A24CF">
      <w:pPr>
        <w:rPr>
          <w:lang w:val="pl-PL"/>
        </w:rPr>
      </w:pPr>
    </w:p>
    <w:p w14:paraId="58998DA5" w14:textId="77777777" w:rsidR="0015676E" w:rsidRPr="00CE35B5" w:rsidRDefault="00000000">
      <w:pPr>
        <w:pStyle w:val="Nagwek2"/>
        <w:rPr>
          <w:lang w:val="pl-PL"/>
        </w:rPr>
      </w:pPr>
      <w:r w:rsidRPr="00CE35B5">
        <w:rPr>
          <w:lang w:val="pl-PL"/>
        </w:rPr>
        <w:lastRenderedPageBreak/>
        <w:t>Podsumowanie</w:t>
      </w:r>
    </w:p>
    <w:p w14:paraId="15DBE3DC" w14:textId="77777777" w:rsidR="0015676E" w:rsidRPr="00CE35B5" w:rsidRDefault="00000000">
      <w:pPr>
        <w:rPr>
          <w:lang w:val="pl-PL"/>
        </w:rPr>
      </w:pPr>
      <w:r w:rsidRPr="00CE35B5">
        <w:rPr>
          <w:lang w:val="pl-PL"/>
        </w:rPr>
        <w:t>Wskazówki do analizy:</w:t>
      </w:r>
      <w:r w:rsidRPr="00CE35B5">
        <w:rPr>
          <w:lang w:val="pl-PL"/>
        </w:rPr>
        <w:br/>
        <w:t>• Sprawdzaj adresy e-mail i domeny stron.</w:t>
      </w:r>
      <w:r w:rsidRPr="00CE35B5">
        <w:rPr>
          <w:lang w:val="pl-PL"/>
        </w:rPr>
        <w:br/>
        <w:t>• Nie klikaj podejrzanych linków.</w:t>
      </w:r>
      <w:r w:rsidRPr="00CE35B5">
        <w:rPr>
          <w:lang w:val="pl-PL"/>
        </w:rPr>
        <w:br/>
        <w:t>• Fałszywe wiadomości często stosują presję czasu.</w:t>
      </w:r>
      <w:r w:rsidRPr="00CE35B5">
        <w:rPr>
          <w:lang w:val="pl-PL"/>
        </w:rPr>
        <w:br/>
        <w:t>• Zawsze loguj się do serwisów poprzez oficjalne strony, a nie linki z wiadomości.</w:t>
      </w:r>
    </w:p>
    <w:sectPr w:rsidR="0015676E" w:rsidRPr="00CE35B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6FF6F48"/>
    <w:multiLevelType w:val="hybridMultilevel"/>
    <w:tmpl w:val="E3303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A127A7"/>
    <w:multiLevelType w:val="hybridMultilevel"/>
    <w:tmpl w:val="CE926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D0FE4"/>
    <w:multiLevelType w:val="hybridMultilevel"/>
    <w:tmpl w:val="B6020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305311">
    <w:abstractNumId w:val="8"/>
  </w:num>
  <w:num w:numId="2" w16cid:durableId="1847670655">
    <w:abstractNumId w:val="6"/>
  </w:num>
  <w:num w:numId="3" w16cid:durableId="1474836523">
    <w:abstractNumId w:val="5"/>
  </w:num>
  <w:num w:numId="4" w16cid:durableId="705257246">
    <w:abstractNumId w:val="4"/>
  </w:num>
  <w:num w:numId="5" w16cid:durableId="1149515271">
    <w:abstractNumId w:val="7"/>
  </w:num>
  <w:num w:numId="6" w16cid:durableId="946305903">
    <w:abstractNumId w:val="3"/>
  </w:num>
  <w:num w:numId="7" w16cid:durableId="2046328314">
    <w:abstractNumId w:val="2"/>
  </w:num>
  <w:num w:numId="8" w16cid:durableId="892425509">
    <w:abstractNumId w:val="1"/>
  </w:num>
  <w:num w:numId="9" w16cid:durableId="1865510875">
    <w:abstractNumId w:val="0"/>
  </w:num>
  <w:num w:numId="10" w16cid:durableId="1824613388">
    <w:abstractNumId w:val="9"/>
  </w:num>
  <w:num w:numId="11" w16cid:durableId="265426937">
    <w:abstractNumId w:val="10"/>
  </w:num>
  <w:num w:numId="12" w16cid:durableId="18618925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551D"/>
    <w:rsid w:val="0015074B"/>
    <w:rsid w:val="0015676E"/>
    <w:rsid w:val="0029639D"/>
    <w:rsid w:val="002B167D"/>
    <w:rsid w:val="00326F90"/>
    <w:rsid w:val="004C6DE4"/>
    <w:rsid w:val="005A1CBE"/>
    <w:rsid w:val="0074370B"/>
    <w:rsid w:val="008A24CF"/>
    <w:rsid w:val="00AA1D8D"/>
    <w:rsid w:val="00AF55D4"/>
    <w:rsid w:val="00B47730"/>
    <w:rsid w:val="00C1197F"/>
    <w:rsid w:val="00CB0664"/>
    <w:rsid w:val="00CE35B5"/>
    <w:rsid w:val="00E04A42"/>
    <w:rsid w:val="00EC039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EAE13A2"/>
  <w14:defaultImageDpi w14:val="300"/>
  <w15:docId w15:val="{774E89C1-ED9B-4E31-9D65-BFF395C2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cze">
    <w:name w:val="Hyperlink"/>
    <w:basedOn w:val="Domylnaczcionkaakapitu"/>
    <w:uiPriority w:val="99"/>
    <w:unhideWhenUsed/>
    <w:rsid w:val="005A1CB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1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cure-bank-login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261</Words>
  <Characters>2141</Characters>
  <Application>Microsoft Office Word</Application>
  <DocSecurity>0</DocSecurity>
  <Lines>97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Maciej Rybczyński</cp:lastModifiedBy>
  <cp:revision>9</cp:revision>
  <dcterms:created xsi:type="dcterms:W3CDTF">2013-12-23T23:15:00Z</dcterms:created>
  <dcterms:modified xsi:type="dcterms:W3CDTF">2025-02-24T15:41:00Z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c11a6c7d9a57281c2adb8373f33db8f42c7a6e3d83f98cb838ba4b1de58aa148</vt:lpwstr>
  </property>
</Properties>
</file>